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Default="003A589F" w:rsidP="009F608D">
      <w:pPr>
        <w:pStyle w:val="Tytu"/>
        <w:tabs>
          <w:tab w:val="left" w:pos="3500"/>
        </w:tabs>
        <w:spacing w:line="480" w:lineRule="auto"/>
        <w:rPr>
          <w:b/>
          <w:color w:val="215868"/>
          <w:sz w:val="48"/>
          <w:szCs w:val="4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557B2A53" wp14:editId="7113A6F6">
            <wp:simplePos x="0" y="0"/>
            <wp:positionH relativeFrom="column">
              <wp:posOffset>24765</wp:posOffset>
            </wp:positionH>
            <wp:positionV relativeFrom="paragraph">
              <wp:posOffset>-124460</wp:posOffset>
            </wp:positionV>
            <wp:extent cx="647065" cy="667385"/>
            <wp:effectExtent l="0" t="0" r="635" b="0"/>
            <wp:wrapTight wrapText="bothSides">
              <wp:wrapPolygon edited="0">
                <wp:start x="4451" y="0"/>
                <wp:lineTo x="0" y="3699"/>
                <wp:lineTo x="0" y="11715"/>
                <wp:lineTo x="636" y="17880"/>
                <wp:lineTo x="11447" y="20963"/>
                <wp:lineTo x="14626" y="20963"/>
                <wp:lineTo x="15262" y="19730"/>
                <wp:lineTo x="20985" y="16647"/>
                <wp:lineTo x="20985" y="3083"/>
                <wp:lineTo x="20349" y="1850"/>
                <wp:lineTo x="16534" y="0"/>
                <wp:lineTo x="4451" y="0"/>
              </wp:wrapPolygon>
            </wp:wrapTight>
            <wp:docPr id="9" name="Obraz 3" descr="C:\Users\Ania\AppData\Local\Microsoft\Windows\Temporary Internet Files\Content.IE5\CXABBVED\MC9003188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a\AppData\Local\Microsoft\Windows\Temporary Internet Files\Content.IE5\CXABBVED\MC90031888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7065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05F" w:rsidRPr="009A605F">
        <w:rPr>
          <w:b/>
          <w:color w:val="215868"/>
          <w:sz w:val="48"/>
          <w:szCs w:val="48"/>
        </w:rPr>
        <w:t xml:space="preserve"> </w:t>
      </w:r>
      <w:r w:rsidR="009A605F" w:rsidRPr="00076A0C">
        <w:rPr>
          <w:b/>
          <w:color w:val="215868"/>
          <w:sz w:val="48"/>
          <w:szCs w:val="48"/>
        </w:rPr>
        <w:t>Zadani</w:t>
      </w:r>
      <w:r w:rsidR="00194A41">
        <w:rPr>
          <w:b/>
          <w:color w:val="215868"/>
          <w:sz w:val="48"/>
          <w:szCs w:val="48"/>
        </w:rPr>
        <w:t>e</w:t>
      </w:r>
      <w:r w:rsidR="009A605F" w:rsidRPr="00076A0C">
        <w:rPr>
          <w:b/>
          <w:color w:val="215868"/>
          <w:sz w:val="48"/>
          <w:szCs w:val="48"/>
        </w:rPr>
        <w:t>:</w:t>
      </w:r>
    </w:p>
    <w:p w:rsidR="003C2087" w:rsidRPr="003C2087" w:rsidRDefault="003C2087" w:rsidP="003C2087">
      <w:pPr>
        <w:rPr>
          <w:lang w:eastAsia="pl-PL"/>
        </w:rPr>
      </w:pPr>
    </w:p>
    <w:p w:rsidR="005574CF" w:rsidRPr="006E2C78" w:rsidRDefault="005574CF" w:rsidP="006E2C78">
      <w:pPr>
        <w:pStyle w:val="Akapitzlist"/>
        <w:numPr>
          <w:ilvl w:val="0"/>
          <w:numId w:val="12"/>
        </w:num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28"/>
          <w:szCs w:val="32"/>
        </w:rPr>
      </w:pPr>
      <w:r w:rsidRPr="006E2C78">
        <w:rPr>
          <w:rFonts w:ascii="Cambria" w:eastAsia="Times New Roman" w:hAnsi="Cambria"/>
          <w:color w:val="215868"/>
          <w:kern w:val="28"/>
          <w:sz w:val="28"/>
          <w:szCs w:val="32"/>
        </w:rPr>
        <w:t>Jola ma 100 zł. Na ile sposobów może rozmienić tą kwotę, jeśli pani w kasie ma tylko banknoty 20 zł, 10 zł i monety 5 zł?</w:t>
      </w:r>
    </w:p>
    <w:p w:rsidR="00DF43D1" w:rsidRDefault="005574CF" w:rsidP="006E2C78">
      <w:p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32"/>
          <w:szCs w:val="32"/>
        </w:rPr>
      </w:pP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drawing>
          <wp:anchor distT="0" distB="0" distL="114300" distR="114300" simplePos="0" relativeHeight="251664384" behindDoc="1" locked="0" layoutInCell="1" allowOverlap="1" wp14:anchorId="1372F8D2" wp14:editId="3CC03EF8">
            <wp:simplePos x="0" y="0"/>
            <wp:positionH relativeFrom="column">
              <wp:posOffset>546735</wp:posOffset>
            </wp:positionH>
            <wp:positionV relativeFrom="paragraph">
              <wp:posOffset>68580</wp:posOffset>
            </wp:positionV>
            <wp:extent cx="723900" cy="720725"/>
            <wp:effectExtent l="0" t="0" r="0" b="3175"/>
            <wp:wrapTight wrapText="bothSides">
              <wp:wrapPolygon edited="0">
                <wp:start x="6253" y="0"/>
                <wp:lineTo x="2842" y="2855"/>
                <wp:lineTo x="0" y="6851"/>
                <wp:lineTo x="0" y="13131"/>
                <wp:lineTo x="2274" y="18841"/>
                <wp:lineTo x="6253" y="21124"/>
                <wp:lineTo x="14779" y="21124"/>
                <wp:lineTo x="19326" y="18841"/>
                <wp:lineTo x="21032" y="13131"/>
                <wp:lineTo x="21032" y="6851"/>
                <wp:lineTo x="18758" y="3426"/>
                <wp:lineTo x="14779" y="0"/>
                <wp:lineTo x="6253" y="0"/>
              </wp:wrapPolygon>
            </wp:wrapTight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ZL 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74CF">
        <w:rPr>
          <w:rFonts w:ascii="Cambria" w:eastAsia="Times New Roman" w:hAnsi="Cambria"/>
          <w:color w:val="215868"/>
          <w:kern w:val="28"/>
          <w:sz w:val="32"/>
          <w:szCs w:val="32"/>
        </w:rPr>
        <w:t xml:space="preserve"> </w:t>
      </w:r>
    </w:p>
    <w:p w:rsidR="005574CF" w:rsidRDefault="005574CF" w:rsidP="006E2C78">
      <w:p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32"/>
          <w:szCs w:val="32"/>
        </w:rPr>
      </w:pP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drawing>
          <wp:anchor distT="0" distB="0" distL="114300" distR="114300" simplePos="0" relativeHeight="251667456" behindDoc="1" locked="0" layoutInCell="1" allowOverlap="1" wp14:anchorId="363C9027" wp14:editId="4C72FCC3">
            <wp:simplePos x="0" y="0"/>
            <wp:positionH relativeFrom="column">
              <wp:posOffset>2456815</wp:posOffset>
            </wp:positionH>
            <wp:positionV relativeFrom="paragraph">
              <wp:posOffset>262255</wp:posOffset>
            </wp:positionV>
            <wp:extent cx="2266315" cy="1136015"/>
            <wp:effectExtent l="508000" t="101600" r="527685" b="89535"/>
            <wp:wrapTight wrapText="bothSides">
              <wp:wrapPolygon edited="0">
                <wp:start x="-541" y="809"/>
                <wp:lineTo x="-2479" y="5616"/>
                <wp:lineTo x="-325" y="9506"/>
                <wp:lineTo x="-2397" y="14071"/>
                <wp:lineTo x="-231" y="18472"/>
                <wp:lineTo x="1788" y="22119"/>
                <wp:lineTo x="21073" y="22264"/>
                <wp:lineTo x="21682" y="20922"/>
                <wp:lineTo x="21775" y="3988"/>
                <wp:lineTo x="20000" y="-196"/>
                <wp:lineTo x="19328" y="-1412"/>
                <wp:lineTo x="16250" y="-1108"/>
                <wp:lineTo x="14097" y="-4998"/>
                <wp:lineTo x="12269" y="-970"/>
                <wp:lineTo x="10115" y="-4861"/>
                <wp:lineTo x="8409" y="-1102"/>
                <wp:lineTo x="6256" y="-4992"/>
                <wp:lineTo x="4428" y="-965"/>
                <wp:lineTo x="2274" y="-4855"/>
                <wp:lineTo x="190" y="-802"/>
                <wp:lineTo x="-541" y="809"/>
              </wp:wrapPolygon>
            </wp:wrapTight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zl_awer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870224">
                      <a:off x="0" y="0"/>
                      <a:ext cx="226631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4CF" w:rsidRDefault="005574CF" w:rsidP="006E2C78">
      <w:p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32"/>
          <w:szCs w:val="32"/>
        </w:rPr>
      </w:pP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drawing>
          <wp:anchor distT="0" distB="0" distL="114300" distR="114300" simplePos="0" relativeHeight="251665408" behindDoc="1" locked="0" layoutInCell="1" allowOverlap="1" wp14:anchorId="7257A173" wp14:editId="26D9A619">
            <wp:simplePos x="0" y="0"/>
            <wp:positionH relativeFrom="column">
              <wp:posOffset>184785</wp:posOffset>
            </wp:positionH>
            <wp:positionV relativeFrom="paragraph">
              <wp:posOffset>74930</wp:posOffset>
            </wp:positionV>
            <wp:extent cx="1733550" cy="866775"/>
            <wp:effectExtent l="0" t="0" r="0" b="9525"/>
            <wp:wrapTight wrapText="bothSides">
              <wp:wrapPolygon edited="0">
                <wp:start x="0" y="0"/>
                <wp:lineTo x="0" y="21363"/>
                <wp:lineTo x="21363" y="21363"/>
                <wp:lineTo x="21363" y="0"/>
                <wp:lineTo x="0" y="0"/>
              </wp:wrapPolygon>
            </wp:wrapTight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zł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4CF" w:rsidRDefault="005574CF" w:rsidP="006E2C78">
      <w:p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32"/>
          <w:szCs w:val="32"/>
        </w:rPr>
      </w:pP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w:drawing>
          <wp:anchor distT="0" distB="0" distL="114300" distR="114300" simplePos="0" relativeHeight="251666432" behindDoc="1" locked="0" layoutInCell="1" allowOverlap="1" wp14:anchorId="06C5E786" wp14:editId="714FBC5E">
            <wp:simplePos x="0" y="0"/>
            <wp:positionH relativeFrom="column">
              <wp:posOffset>-1009650</wp:posOffset>
            </wp:positionH>
            <wp:positionV relativeFrom="paragraph">
              <wp:posOffset>452120</wp:posOffset>
            </wp:positionV>
            <wp:extent cx="1733550" cy="848995"/>
            <wp:effectExtent l="0" t="0" r="0" b="8255"/>
            <wp:wrapTight wrapText="bothSides">
              <wp:wrapPolygon edited="0">
                <wp:start x="0" y="0"/>
                <wp:lineTo x="0" y="21325"/>
                <wp:lineTo x="21363" y="21325"/>
                <wp:lineTo x="21363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złp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74CF" w:rsidRDefault="005574CF" w:rsidP="006E2C78">
      <w:p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32"/>
          <w:szCs w:val="32"/>
        </w:rPr>
      </w:pPr>
    </w:p>
    <w:p w:rsidR="005574CF" w:rsidRDefault="005574CF" w:rsidP="006E2C78">
      <w:p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32"/>
          <w:szCs w:val="32"/>
        </w:rPr>
      </w:pPr>
    </w:p>
    <w:p w:rsidR="005574CF" w:rsidRDefault="005574CF" w:rsidP="006E2C78">
      <w:p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32"/>
          <w:szCs w:val="32"/>
        </w:rPr>
      </w:pPr>
    </w:p>
    <w:p w:rsidR="006E2C78" w:rsidRPr="006E2C78" w:rsidRDefault="006E2C78" w:rsidP="006E2C78">
      <w:pPr>
        <w:pStyle w:val="Akapitzlist"/>
        <w:numPr>
          <w:ilvl w:val="0"/>
          <w:numId w:val="12"/>
        </w:num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28"/>
          <w:szCs w:val="32"/>
        </w:rPr>
      </w:pPr>
      <w:r w:rsidRPr="006E2C78">
        <w:rPr>
          <w:rFonts w:ascii="Cambria" w:eastAsia="Times New Roman" w:hAnsi="Cambria"/>
          <w:color w:val="215868"/>
          <w:kern w:val="28"/>
          <w:sz w:val="28"/>
          <w:szCs w:val="32"/>
        </w:rPr>
        <w:t>Tomek idzie z Jankiem do kina. Film rozpoczyna się o godzinie 16:30 i</w:t>
      </w:r>
      <w:r>
        <w:rPr>
          <w:rFonts w:ascii="Cambria" w:eastAsia="Times New Roman" w:hAnsi="Cambria"/>
          <w:color w:val="215868"/>
          <w:kern w:val="28"/>
          <w:sz w:val="28"/>
          <w:szCs w:val="32"/>
        </w:rPr>
        <w:t> </w:t>
      </w:r>
      <w:r w:rsidRPr="006E2C78">
        <w:rPr>
          <w:rFonts w:ascii="Cambria" w:eastAsia="Times New Roman" w:hAnsi="Cambria"/>
          <w:color w:val="215868"/>
          <w:kern w:val="28"/>
          <w:sz w:val="28"/>
          <w:szCs w:val="32"/>
        </w:rPr>
        <w:t xml:space="preserve">trwa godzinę i 45 minut. </w:t>
      </w:r>
      <w:r w:rsidRPr="006E2C78">
        <w:rPr>
          <w:rFonts w:ascii="Cambria" w:eastAsia="Times New Roman" w:hAnsi="Cambria"/>
          <w:color w:val="215868"/>
          <w:kern w:val="28"/>
          <w:sz w:val="28"/>
          <w:szCs w:val="32"/>
        </w:rPr>
        <w:br/>
        <w:t>O której wyjdą z kina</w:t>
      </w:r>
      <w:r>
        <w:rPr>
          <w:rFonts w:ascii="Cambria" w:eastAsia="Times New Roman" w:hAnsi="Cambria"/>
          <w:color w:val="215868"/>
          <w:kern w:val="28"/>
          <w:sz w:val="28"/>
          <w:szCs w:val="32"/>
        </w:rPr>
        <w:t>,</w:t>
      </w:r>
      <w:r w:rsidRPr="006E2C78">
        <w:rPr>
          <w:rFonts w:ascii="Cambria" w:eastAsia="Times New Roman" w:hAnsi="Cambria"/>
          <w:color w:val="215868"/>
          <w:kern w:val="28"/>
          <w:sz w:val="28"/>
          <w:szCs w:val="32"/>
        </w:rPr>
        <w:t xml:space="preserve"> jeśli reklamy poprzedzające film trwają 12 minut?</w:t>
      </w:r>
    </w:p>
    <w:p w:rsidR="006E2C78" w:rsidRDefault="006E2C78" w:rsidP="006E2C78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  <w:r w:rsidRPr="006E2C78">
        <w:rPr>
          <w:rFonts w:ascii="Cambria" w:eastAsia="Times New Roman" w:hAnsi="Cambria"/>
          <w:color w:val="215868"/>
          <w:kern w:val="28"/>
          <w:sz w:val="28"/>
          <w:szCs w:val="32"/>
        </w:rPr>
        <w:t>Czy zdążą na autobus powrotny na godzinę 18:30, jeżeli z kina na przystanek idzie się 2 minuty?</w:t>
      </w:r>
    </w:p>
    <w:p w:rsidR="00723E7A" w:rsidRPr="006E2C78" w:rsidRDefault="006E2C78" w:rsidP="006E2C78">
      <w:pPr>
        <w:pStyle w:val="Akapitzlist"/>
        <w:tabs>
          <w:tab w:val="left" w:pos="709"/>
        </w:tabs>
        <w:spacing w:after="0" w:line="360" w:lineRule="auto"/>
        <w:ind w:left="360" w:right="425" w:firstLine="0"/>
        <w:jc w:val="center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noProof/>
          <w:color w:val="215868"/>
          <w:kern w:val="28"/>
          <w:sz w:val="28"/>
          <w:szCs w:val="32"/>
        </w:rPr>
        <w:drawing>
          <wp:inline distT="0" distB="0" distL="0" distR="0">
            <wp:extent cx="3324225" cy="2661451"/>
            <wp:effectExtent l="361950" t="323850" r="428625" b="348615"/>
            <wp:docPr id="20" name="Obraz 20" descr="C:\Users\Ania\AppData\Local\Microsoft\Windows\Temporary Internet Files\Content.IE5\CXABBVED\MP90039927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a\AppData\Local\Microsoft\Windows\Temporary Internet Files\Content.IE5\CXABBVED\MP900399275[1]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66145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573FF0" w:rsidRPr="00573FF0">
        <w:rPr>
          <w:noProof/>
        </w:rPr>
        <w:drawing>
          <wp:anchor distT="0" distB="0" distL="114300" distR="114300" simplePos="0" relativeHeight="251659264" behindDoc="1" locked="0" layoutInCell="1" allowOverlap="1" wp14:anchorId="203EC7ED" wp14:editId="2388A4E5">
            <wp:simplePos x="0" y="0"/>
            <wp:positionH relativeFrom="column">
              <wp:posOffset>-5147945</wp:posOffset>
            </wp:positionH>
            <wp:positionV relativeFrom="paragraph">
              <wp:posOffset>7009130</wp:posOffset>
            </wp:positionV>
            <wp:extent cx="4572000" cy="1104900"/>
            <wp:effectExtent l="0" t="0" r="0" b="0"/>
            <wp:wrapNone/>
            <wp:docPr id="7" name="Obraz 2" descr="C:\Users\Ania\AppData\Local\Microsoft\Windows\Temporary Internet Files\Content.IE5\CXABBVED\MC9003983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CXABBVED\MC900398343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89F" w:rsidRPr="00573FF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94624B" wp14:editId="7B8BCC5B">
                <wp:simplePos x="0" y="0"/>
                <wp:positionH relativeFrom="column">
                  <wp:posOffset>-6372225</wp:posOffset>
                </wp:positionH>
                <wp:positionV relativeFrom="paragraph">
                  <wp:posOffset>3396615</wp:posOffset>
                </wp:positionV>
                <wp:extent cx="3467100" cy="1877060"/>
                <wp:effectExtent l="285750" t="57150" r="76200" b="63754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0" cy="1877060"/>
                        </a:xfrm>
                        <a:prstGeom prst="wedgeEllipseCallout">
                          <a:avLst>
                            <a:gd name="adj1" fmla="val -51792"/>
                            <a:gd name="adj2" fmla="val 73106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 algn="ctr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270F" w:rsidRDefault="003A589F" w:rsidP="00573FF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Wskazówka:</w:t>
                            </w:r>
                          </w:p>
                          <w:p w:rsidR="003A589F" w:rsidRPr="00A4270F" w:rsidRDefault="003A589F" w:rsidP="00573FF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powiąż z iloczynem i ilorazem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7" o:spid="_x0000_s1026" type="#_x0000_t63" style="position:absolute;left:0;text-align:left;margin-left:-501.75pt;margin-top:267.45pt;width:273pt;height:14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" adj="-387,26591" fillcolor="#4bacc6 [3208]" strokecolor="#4bacc6 [3208]" strokeweight="10pt">
                <v:stroke linestyle="thinThin"/>
                <v:shadow color="#868686"/>
                <v:textbox>
                  <w:txbxContent>
                    <w:p w:rsidR="00A4270F" w:rsidRDefault="003A589F" w:rsidP="00573FF0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Wskazówka:</w:t>
                      </w:r>
                    </w:p>
                    <w:p w:rsidR="003A589F" w:rsidRPr="00A4270F" w:rsidRDefault="003A589F" w:rsidP="00573FF0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powiąż z iloczynem i ilorazem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3E7A" w:rsidRPr="006E2C78" w:rsidSect="006E2C78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851" w:right="1134" w:bottom="709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7B2" w:rsidRDefault="008A47B2">
      <w:pPr>
        <w:spacing w:after="0" w:line="240" w:lineRule="auto"/>
      </w:pPr>
      <w:r>
        <w:separator/>
      </w:r>
    </w:p>
  </w:endnote>
  <w:endnote w:type="continuationSeparator" w:id="0">
    <w:p w:rsidR="008A47B2" w:rsidRDefault="008A4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3A589F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41E5304" wp14:editId="3A63816B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22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68ABDB" wp14:editId="4895BD0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9BBB59"/>
                          </a:gs>
                          <a:gs pos="100000">
                            <a:srgbClr val="C2D69B"/>
                          </a:gs>
                        </a:gsLst>
                        <a:lin ang="5400000" scaled="1"/>
                      </a:gradFill>
                      <a:ln w="12700" algn="ctr">
                        <a:solidFill>
                          <a:srgbClr val="9BBB59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</wps:spPr>
                    <wps:txbx>
                      <w:txbxContent>
                        <w:p w:rsidR="00B2641F" w:rsidRDefault="00B2641F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0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" fillcolor="#c2d69b" strokecolor="#9bbb59" strokeweight="1pt">
              <v:fill color2="#9bbb59" focus="50%" type="gradient"/>
              <v:shadow on="t" color="#4e6128" offset="1pt"/>
              <v:path arrowok="t"/>
              <v:textbox>
                <w:txbxContent>
                  <w:p w:rsidR="00B2641F" w:rsidRDefault="00B2641F" w:rsidP="00B20E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3A589F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0E4B817" wp14:editId="517710B6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21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7B2" w:rsidRDefault="008A47B2">
      <w:pPr>
        <w:spacing w:after="0" w:line="240" w:lineRule="auto"/>
      </w:pPr>
      <w:r>
        <w:separator/>
      </w:r>
    </w:p>
  </w:footnote>
  <w:footnote w:type="continuationSeparator" w:id="0">
    <w:p w:rsidR="008A47B2" w:rsidRDefault="008A4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DE7150" wp14:editId="75ADE64C">
              <wp:simplePos x="0" y="0"/>
              <wp:positionH relativeFrom="page">
                <wp:posOffset>6946265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5574C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  <w:szCs w:val="24"/>
                            </w:rPr>
                            <w:t>Systemy zapisywania liczb</w:t>
                          </w:r>
                          <w:r w:rsidR="00367BD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A45772" w:rsidRPr="002C4363">
                            <w:rPr>
                              <w:color w:val="FFFFFF"/>
                            </w:rPr>
                            <w:t xml:space="preserve"> </w:t>
                          </w:r>
                          <w:r w:rsidR="00A45772">
                            <w:rPr>
                              <w:color w:val="FFFFFF"/>
                            </w:rPr>
                            <w:t xml:space="preserve"> </w:t>
                          </w:r>
                          <w:r w:rsidR="00B2641F" w:rsidRPr="002C4363">
                            <w:rPr>
                              <w:color w:val="FFFFFF"/>
                            </w:rPr>
                            <w:t>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7" type="#_x0000_t202" style="position:absolute;margin-left:546.9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66i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5574CF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333333"/>
                        <w:sz w:val="24"/>
                        <w:szCs w:val="24"/>
                      </w:rPr>
                      <w:t>Systemy zapisywania liczb</w:t>
                    </w:r>
                    <w:r w:rsidR="00367BD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A45772" w:rsidRPr="002C4363">
                      <w:rPr>
                        <w:color w:val="FFFFFF"/>
                      </w:rPr>
                      <w:t xml:space="preserve"> </w:t>
                    </w:r>
                    <w:r w:rsidR="00A45772">
                      <w:rPr>
                        <w:color w:val="FFFFFF"/>
                      </w:rPr>
                      <w:t xml:space="preserve"> </w:t>
                    </w:r>
                    <w:r w:rsidR="00B2641F" w:rsidRPr="002C4363">
                      <w:rPr>
                        <w:color w:val="FFFFFF"/>
                      </w:rPr>
                      <w:t>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B68E274" wp14:editId="71C444E5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8" style="position:absolute;margin-left:541.75pt;margin-top:682pt;width:53.6pt;height:75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193ED58" wp14:editId="73050F06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5080" b="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9" style="position:absolute;margin-left:541.75pt;margin-top:0;width:53.6pt;height:841.9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82D3BF" wp14:editId="3D02246C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1" type="#_x0000_t202" style="position:absolute;margin-left:552.2pt;margin-top:231.5pt;width:32.25pt;height:378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EjyIeKxAgAAsQ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63C1B81" wp14:editId="1AF7D64B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22225" t="19050" r="40005" b="51435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0643D31"/>
    <w:multiLevelType w:val="hybridMultilevel"/>
    <w:tmpl w:val="44085A68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2E3A8A"/>
    <w:multiLevelType w:val="hybridMultilevel"/>
    <w:tmpl w:val="0D3CF18C"/>
    <w:lvl w:ilvl="0" w:tplc="26F02E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7030A0"/>
      </w:rPr>
    </w:lvl>
    <w:lvl w:ilvl="1" w:tplc="8C2CDB2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560E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4C2A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E4F61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0ACA9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CDDC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2C26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500E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EF2BC8"/>
    <w:multiLevelType w:val="hybridMultilevel"/>
    <w:tmpl w:val="76D8A94C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AF30F6"/>
    <w:multiLevelType w:val="hybridMultilevel"/>
    <w:tmpl w:val="EECA4554"/>
    <w:lvl w:ilvl="0" w:tplc="34BEA7F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2CDB2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560E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4C2A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E4F61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0ACA9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CDDC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2C26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500E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CA20AC"/>
    <w:multiLevelType w:val="hybridMultilevel"/>
    <w:tmpl w:val="611CC8C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A12A7"/>
    <w:multiLevelType w:val="hybridMultilevel"/>
    <w:tmpl w:val="8C5AE84A"/>
    <w:lvl w:ilvl="0" w:tplc="BBDC690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662E78"/>
    <w:multiLevelType w:val="hybridMultilevel"/>
    <w:tmpl w:val="E6668838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904F4"/>
    <w:multiLevelType w:val="hybridMultilevel"/>
    <w:tmpl w:val="51BAB2E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383B1C"/>
    <w:multiLevelType w:val="hybridMultilevel"/>
    <w:tmpl w:val="5F06F168"/>
    <w:lvl w:ilvl="0" w:tplc="7BC0DA8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9F6E53"/>
    <w:multiLevelType w:val="hybridMultilevel"/>
    <w:tmpl w:val="553A2954"/>
    <w:lvl w:ilvl="0" w:tplc="23E6970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9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13"/>
  </w:num>
  <w:num w:numId="14">
    <w:abstractNumId w:val="8"/>
  </w:num>
  <w:num w:numId="1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242FB"/>
    <w:rsid w:val="00026B64"/>
    <w:rsid w:val="000335B4"/>
    <w:rsid w:val="00057357"/>
    <w:rsid w:val="00061311"/>
    <w:rsid w:val="00071C70"/>
    <w:rsid w:val="00076A0C"/>
    <w:rsid w:val="000971A1"/>
    <w:rsid w:val="000C43E8"/>
    <w:rsid w:val="000D1D6A"/>
    <w:rsid w:val="000E7550"/>
    <w:rsid w:val="00162F6D"/>
    <w:rsid w:val="001749F4"/>
    <w:rsid w:val="00190708"/>
    <w:rsid w:val="001914FB"/>
    <w:rsid w:val="00194A41"/>
    <w:rsid w:val="001A18F1"/>
    <w:rsid w:val="001B3C03"/>
    <w:rsid w:val="00200894"/>
    <w:rsid w:val="002011E6"/>
    <w:rsid w:val="00216359"/>
    <w:rsid w:val="00237873"/>
    <w:rsid w:val="00276363"/>
    <w:rsid w:val="002843F1"/>
    <w:rsid w:val="002B424A"/>
    <w:rsid w:val="002C2BC9"/>
    <w:rsid w:val="002C4363"/>
    <w:rsid w:val="002E7CAF"/>
    <w:rsid w:val="003012F8"/>
    <w:rsid w:val="003245E6"/>
    <w:rsid w:val="00324965"/>
    <w:rsid w:val="00335D2A"/>
    <w:rsid w:val="003367CA"/>
    <w:rsid w:val="0036692F"/>
    <w:rsid w:val="00367BDF"/>
    <w:rsid w:val="00384396"/>
    <w:rsid w:val="0038484B"/>
    <w:rsid w:val="0038487C"/>
    <w:rsid w:val="00384986"/>
    <w:rsid w:val="00386D66"/>
    <w:rsid w:val="00391A6E"/>
    <w:rsid w:val="003A589F"/>
    <w:rsid w:val="003B51C4"/>
    <w:rsid w:val="003C2087"/>
    <w:rsid w:val="00456B46"/>
    <w:rsid w:val="00471E31"/>
    <w:rsid w:val="00483427"/>
    <w:rsid w:val="0048674D"/>
    <w:rsid w:val="00495CF1"/>
    <w:rsid w:val="00524E3C"/>
    <w:rsid w:val="00525657"/>
    <w:rsid w:val="00526002"/>
    <w:rsid w:val="00533D49"/>
    <w:rsid w:val="00541E77"/>
    <w:rsid w:val="005574CF"/>
    <w:rsid w:val="00567D35"/>
    <w:rsid w:val="00573FF0"/>
    <w:rsid w:val="005A522C"/>
    <w:rsid w:val="005B3020"/>
    <w:rsid w:val="005B3E89"/>
    <w:rsid w:val="005C1B24"/>
    <w:rsid w:val="005D1E81"/>
    <w:rsid w:val="005E1805"/>
    <w:rsid w:val="005E31C7"/>
    <w:rsid w:val="006055F4"/>
    <w:rsid w:val="00670B64"/>
    <w:rsid w:val="00674085"/>
    <w:rsid w:val="006A7310"/>
    <w:rsid w:val="006E2C78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84236"/>
    <w:rsid w:val="007A5143"/>
    <w:rsid w:val="007A6C7E"/>
    <w:rsid w:val="007B292B"/>
    <w:rsid w:val="007B4978"/>
    <w:rsid w:val="007F7E19"/>
    <w:rsid w:val="00822FD0"/>
    <w:rsid w:val="00843353"/>
    <w:rsid w:val="00850ED2"/>
    <w:rsid w:val="0086594A"/>
    <w:rsid w:val="00875826"/>
    <w:rsid w:val="008A47B2"/>
    <w:rsid w:val="008D3515"/>
    <w:rsid w:val="008E3144"/>
    <w:rsid w:val="008F2AF5"/>
    <w:rsid w:val="008F7EA5"/>
    <w:rsid w:val="0092452D"/>
    <w:rsid w:val="00942478"/>
    <w:rsid w:val="0095731E"/>
    <w:rsid w:val="00965137"/>
    <w:rsid w:val="00986499"/>
    <w:rsid w:val="009A3D98"/>
    <w:rsid w:val="009A605F"/>
    <w:rsid w:val="009B41E8"/>
    <w:rsid w:val="009B5179"/>
    <w:rsid w:val="009B5BE8"/>
    <w:rsid w:val="009C2C3D"/>
    <w:rsid w:val="009C7209"/>
    <w:rsid w:val="009D7510"/>
    <w:rsid w:val="009E4734"/>
    <w:rsid w:val="009F608D"/>
    <w:rsid w:val="009F6C8B"/>
    <w:rsid w:val="00A0761B"/>
    <w:rsid w:val="00A105F4"/>
    <w:rsid w:val="00A34B26"/>
    <w:rsid w:val="00A4270F"/>
    <w:rsid w:val="00A45772"/>
    <w:rsid w:val="00A65BF4"/>
    <w:rsid w:val="00A70E60"/>
    <w:rsid w:val="00AA71F9"/>
    <w:rsid w:val="00AB20C3"/>
    <w:rsid w:val="00AB728F"/>
    <w:rsid w:val="00AD0E2A"/>
    <w:rsid w:val="00AD213D"/>
    <w:rsid w:val="00B20264"/>
    <w:rsid w:val="00B20E1A"/>
    <w:rsid w:val="00B2641F"/>
    <w:rsid w:val="00B2712A"/>
    <w:rsid w:val="00B55938"/>
    <w:rsid w:val="00B67C58"/>
    <w:rsid w:val="00B725F1"/>
    <w:rsid w:val="00B76FB4"/>
    <w:rsid w:val="00B77A38"/>
    <w:rsid w:val="00B80411"/>
    <w:rsid w:val="00BB740B"/>
    <w:rsid w:val="00BE37E4"/>
    <w:rsid w:val="00BE75CE"/>
    <w:rsid w:val="00C4260D"/>
    <w:rsid w:val="00C56F1F"/>
    <w:rsid w:val="00C75285"/>
    <w:rsid w:val="00CA60E8"/>
    <w:rsid w:val="00CC4027"/>
    <w:rsid w:val="00CD4929"/>
    <w:rsid w:val="00CE577E"/>
    <w:rsid w:val="00D00048"/>
    <w:rsid w:val="00D237C0"/>
    <w:rsid w:val="00D3383F"/>
    <w:rsid w:val="00D36EC9"/>
    <w:rsid w:val="00D61106"/>
    <w:rsid w:val="00D62D67"/>
    <w:rsid w:val="00D6553D"/>
    <w:rsid w:val="00DB718D"/>
    <w:rsid w:val="00DC28F1"/>
    <w:rsid w:val="00DF43D1"/>
    <w:rsid w:val="00E04B0E"/>
    <w:rsid w:val="00E17053"/>
    <w:rsid w:val="00E272AE"/>
    <w:rsid w:val="00E325C2"/>
    <w:rsid w:val="00E32EC0"/>
    <w:rsid w:val="00E337F2"/>
    <w:rsid w:val="00E456ED"/>
    <w:rsid w:val="00E4620A"/>
    <w:rsid w:val="00EC015C"/>
    <w:rsid w:val="00EC4C37"/>
    <w:rsid w:val="00EE2B0C"/>
    <w:rsid w:val="00F42F1F"/>
    <w:rsid w:val="00F53D26"/>
    <w:rsid w:val="00F541B2"/>
    <w:rsid w:val="00F93220"/>
    <w:rsid w:val="00FA3D50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8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2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3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37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97671-8DB9-41C5-9314-AA228091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Suma, różnica, iloczyn, iloraz, wyrażenie</cp:keywords>
  <cp:lastModifiedBy>Ania</cp:lastModifiedBy>
  <cp:revision>3</cp:revision>
  <cp:lastPrinted>2013-08-29T22:32:00Z</cp:lastPrinted>
  <dcterms:created xsi:type="dcterms:W3CDTF">2013-08-29T22:32:00Z</dcterms:created>
  <dcterms:modified xsi:type="dcterms:W3CDTF">2013-08-29T22:32:00Z</dcterms:modified>
</cp:coreProperties>
</file>